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BD60F" w14:textId="77777777" w:rsidR="007E2419" w:rsidRPr="001A160C" w:rsidRDefault="007E2419" w:rsidP="00E772B2">
      <w:pPr>
        <w:spacing w:after="0"/>
        <w:rPr>
          <w:rFonts w:ascii="Arial" w:hAnsi="Arial" w:cs="Arial"/>
        </w:rPr>
      </w:pPr>
    </w:p>
    <w:p w14:paraId="61F475C2" w14:textId="77777777" w:rsidR="00E772B2" w:rsidRPr="001A160C" w:rsidRDefault="00E772B2" w:rsidP="00E772B2">
      <w:pPr>
        <w:spacing w:after="0"/>
        <w:jc w:val="center"/>
        <w:rPr>
          <w:rFonts w:ascii="Arial" w:hAnsi="Arial" w:cs="Arial"/>
          <w:b/>
          <w:bCs/>
        </w:rPr>
      </w:pPr>
    </w:p>
    <w:p w14:paraId="6189E423" w14:textId="77777777" w:rsidR="00E772B2" w:rsidRPr="001A160C" w:rsidRDefault="00E772B2" w:rsidP="00E772B2">
      <w:pPr>
        <w:spacing w:after="0"/>
        <w:jc w:val="center"/>
        <w:rPr>
          <w:rFonts w:ascii="Arial" w:hAnsi="Arial" w:cs="Arial"/>
          <w:b/>
          <w:bCs/>
        </w:rPr>
      </w:pPr>
    </w:p>
    <w:p w14:paraId="518D4E56" w14:textId="77777777" w:rsidR="00E772B2" w:rsidRPr="001A160C" w:rsidRDefault="00E772B2" w:rsidP="001A160C">
      <w:pPr>
        <w:spacing w:after="0"/>
        <w:rPr>
          <w:rFonts w:ascii="Arial" w:hAnsi="Arial" w:cs="Arial"/>
          <w:b/>
          <w:bCs/>
        </w:rPr>
      </w:pPr>
    </w:p>
    <w:p w14:paraId="07D6E0E9" w14:textId="77777777" w:rsidR="00E772B2" w:rsidRPr="001A160C" w:rsidRDefault="00E772B2" w:rsidP="00E772B2">
      <w:pPr>
        <w:spacing w:after="0"/>
        <w:rPr>
          <w:rFonts w:ascii="Arial" w:hAnsi="Arial" w:cs="Arial"/>
        </w:rPr>
      </w:pPr>
      <w:r w:rsidRPr="001A160C">
        <w:rPr>
          <w:rFonts w:ascii="Arial" w:hAnsi="Arial" w:cs="Arial"/>
        </w:rPr>
        <w:t>............................................................</w:t>
      </w:r>
    </w:p>
    <w:p w14:paraId="597F0F47" w14:textId="77777777" w:rsidR="00E772B2" w:rsidRPr="001A160C" w:rsidRDefault="00E772B2" w:rsidP="00E772B2">
      <w:pPr>
        <w:spacing w:after="0"/>
        <w:rPr>
          <w:rFonts w:ascii="Arial" w:hAnsi="Arial" w:cs="Arial"/>
          <w:sz w:val="16"/>
          <w:szCs w:val="16"/>
        </w:rPr>
      </w:pPr>
      <w:r w:rsidRPr="001A160C">
        <w:rPr>
          <w:rFonts w:ascii="Arial" w:hAnsi="Arial" w:cs="Arial"/>
          <w:sz w:val="16"/>
          <w:szCs w:val="16"/>
        </w:rPr>
        <w:t>Nazwa Wykonawcy / Producenta:</w:t>
      </w:r>
    </w:p>
    <w:p w14:paraId="7A79FF51" w14:textId="77777777" w:rsidR="00E772B2" w:rsidRPr="001A160C" w:rsidRDefault="00E772B2" w:rsidP="00E772B2">
      <w:pPr>
        <w:spacing w:after="0"/>
        <w:rPr>
          <w:rFonts w:ascii="Arial" w:hAnsi="Arial" w:cs="Arial"/>
        </w:rPr>
      </w:pPr>
    </w:p>
    <w:p w14:paraId="3544AF2D" w14:textId="77777777" w:rsidR="00E772B2" w:rsidRPr="001A160C" w:rsidRDefault="00E772B2" w:rsidP="00E772B2">
      <w:pPr>
        <w:spacing w:after="0"/>
        <w:rPr>
          <w:rFonts w:ascii="Arial" w:hAnsi="Arial" w:cs="Arial"/>
        </w:rPr>
      </w:pPr>
    </w:p>
    <w:p w14:paraId="270128CA" w14:textId="77777777" w:rsidR="00E772B2" w:rsidRPr="001A160C" w:rsidRDefault="00E772B2" w:rsidP="00E772B2">
      <w:pPr>
        <w:spacing w:after="0"/>
        <w:rPr>
          <w:rFonts w:ascii="Arial" w:hAnsi="Arial" w:cs="Arial"/>
        </w:rPr>
      </w:pPr>
      <w:r w:rsidRPr="001A160C">
        <w:rPr>
          <w:rFonts w:ascii="Arial" w:hAnsi="Arial" w:cs="Arial"/>
        </w:rPr>
        <w:t>............................................................</w:t>
      </w:r>
    </w:p>
    <w:p w14:paraId="7286A63F" w14:textId="77777777" w:rsidR="00E772B2" w:rsidRPr="001A160C" w:rsidRDefault="00E772B2" w:rsidP="00E772B2">
      <w:pPr>
        <w:spacing w:after="0"/>
        <w:rPr>
          <w:rFonts w:ascii="Arial" w:hAnsi="Arial" w:cs="Arial"/>
          <w:sz w:val="16"/>
          <w:szCs w:val="16"/>
        </w:rPr>
      </w:pPr>
      <w:r w:rsidRPr="001A160C">
        <w:rPr>
          <w:rFonts w:ascii="Arial" w:hAnsi="Arial" w:cs="Arial"/>
          <w:sz w:val="16"/>
          <w:szCs w:val="16"/>
        </w:rPr>
        <w:t>Adres:</w:t>
      </w:r>
    </w:p>
    <w:p w14:paraId="50846F5F" w14:textId="77777777" w:rsidR="00E772B2" w:rsidRPr="001A160C" w:rsidRDefault="00E772B2" w:rsidP="00E772B2">
      <w:pPr>
        <w:spacing w:after="0"/>
        <w:rPr>
          <w:rFonts w:ascii="Arial" w:hAnsi="Arial" w:cs="Arial"/>
          <w:b/>
          <w:bCs/>
        </w:rPr>
      </w:pPr>
    </w:p>
    <w:p w14:paraId="491AA83F" w14:textId="77777777" w:rsidR="00E772B2" w:rsidRPr="001A160C" w:rsidRDefault="00E772B2" w:rsidP="00E772B2">
      <w:pPr>
        <w:spacing w:after="0"/>
        <w:jc w:val="center"/>
        <w:rPr>
          <w:rFonts w:ascii="Arial" w:hAnsi="Arial" w:cs="Arial"/>
          <w:b/>
          <w:bCs/>
        </w:rPr>
      </w:pPr>
    </w:p>
    <w:p w14:paraId="2BC38BCC" w14:textId="77777777" w:rsidR="00E772B2" w:rsidRPr="001A160C" w:rsidRDefault="00E772B2" w:rsidP="00E772B2">
      <w:pPr>
        <w:spacing w:after="0"/>
        <w:jc w:val="center"/>
        <w:rPr>
          <w:rFonts w:ascii="Arial" w:hAnsi="Arial" w:cs="Arial"/>
          <w:b/>
          <w:bCs/>
        </w:rPr>
      </w:pPr>
    </w:p>
    <w:p w14:paraId="2DCFDA5D" w14:textId="1EB54923" w:rsidR="007E2419" w:rsidRPr="001A160C" w:rsidRDefault="004E7119" w:rsidP="00E772B2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1A160C">
        <w:rPr>
          <w:rFonts w:ascii="Arial" w:hAnsi="Arial" w:cs="Arial"/>
          <w:b/>
          <w:bCs/>
          <w:sz w:val="24"/>
          <w:szCs w:val="24"/>
        </w:rPr>
        <w:t>OŚWIADCZENIE WYKONAWCY / PRODUCENTA SPRZĘTU</w:t>
      </w:r>
    </w:p>
    <w:p w14:paraId="19F8DE41" w14:textId="77777777" w:rsidR="007E2419" w:rsidRPr="001A160C" w:rsidRDefault="004E7119" w:rsidP="00E772B2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1A160C">
        <w:rPr>
          <w:rFonts w:ascii="Arial" w:hAnsi="Arial" w:cs="Arial"/>
          <w:sz w:val="20"/>
          <w:szCs w:val="20"/>
        </w:rPr>
        <w:t>dotyczące pozostawienia uszkodzonego dysku u Zamawiającego</w:t>
      </w:r>
    </w:p>
    <w:p w14:paraId="7B732D7D" w14:textId="77777777" w:rsidR="007E2419" w:rsidRPr="001A160C" w:rsidRDefault="007E2419" w:rsidP="00E772B2">
      <w:pPr>
        <w:spacing w:after="0"/>
        <w:rPr>
          <w:rFonts w:ascii="Arial" w:hAnsi="Arial" w:cs="Arial"/>
          <w:sz w:val="20"/>
          <w:szCs w:val="20"/>
        </w:rPr>
      </w:pPr>
    </w:p>
    <w:p w14:paraId="336951FC" w14:textId="77777777" w:rsidR="00E772B2" w:rsidRPr="001A160C" w:rsidRDefault="00E772B2" w:rsidP="00E772B2">
      <w:pPr>
        <w:spacing w:after="0"/>
        <w:rPr>
          <w:rFonts w:ascii="Arial" w:hAnsi="Arial" w:cs="Arial"/>
          <w:sz w:val="20"/>
          <w:szCs w:val="20"/>
        </w:rPr>
      </w:pPr>
    </w:p>
    <w:p w14:paraId="0A64AB02" w14:textId="77777777" w:rsidR="00E772B2" w:rsidRPr="001A160C" w:rsidRDefault="00E772B2" w:rsidP="00E772B2">
      <w:pPr>
        <w:spacing w:after="0"/>
        <w:rPr>
          <w:rFonts w:ascii="Arial" w:hAnsi="Arial" w:cs="Arial"/>
          <w:sz w:val="20"/>
          <w:szCs w:val="20"/>
        </w:rPr>
      </w:pPr>
    </w:p>
    <w:p w14:paraId="422A19D5" w14:textId="77777777" w:rsidR="007E2419" w:rsidRPr="001A160C" w:rsidRDefault="004E7119" w:rsidP="00E772B2">
      <w:pPr>
        <w:spacing w:after="0"/>
        <w:rPr>
          <w:rFonts w:ascii="Arial" w:hAnsi="Arial" w:cs="Arial"/>
          <w:sz w:val="20"/>
          <w:szCs w:val="20"/>
        </w:rPr>
      </w:pPr>
      <w:r w:rsidRPr="001A160C">
        <w:rPr>
          <w:rFonts w:ascii="Arial" w:hAnsi="Arial" w:cs="Arial"/>
          <w:sz w:val="20"/>
          <w:szCs w:val="20"/>
        </w:rPr>
        <w:t>W związku ze złożeniem oferty w przedmiotowym postępowaniu o udzielenie zamówienia publicznego oświadczam, że:</w:t>
      </w:r>
    </w:p>
    <w:p w14:paraId="642DD44C" w14:textId="77777777" w:rsidR="007E2419" w:rsidRPr="001A160C" w:rsidRDefault="007E2419" w:rsidP="00E772B2">
      <w:pPr>
        <w:spacing w:after="0"/>
        <w:rPr>
          <w:rFonts w:ascii="Arial" w:hAnsi="Arial" w:cs="Arial"/>
          <w:sz w:val="20"/>
          <w:szCs w:val="20"/>
        </w:rPr>
      </w:pPr>
    </w:p>
    <w:p w14:paraId="1A5ADD45" w14:textId="1D0E5105" w:rsidR="00E772B2" w:rsidRPr="001A160C" w:rsidRDefault="004E7119" w:rsidP="00E772B2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A160C">
        <w:rPr>
          <w:rFonts w:ascii="Arial" w:hAnsi="Arial" w:cs="Arial"/>
          <w:sz w:val="20"/>
          <w:szCs w:val="20"/>
        </w:rPr>
        <w:t xml:space="preserve">W </w:t>
      </w:r>
      <w:proofErr w:type="spellStart"/>
      <w:r w:rsidRPr="001A160C">
        <w:rPr>
          <w:rFonts w:ascii="Arial" w:hAnsi="Arial" w:cs="Arial"/>
          <w:sz w:val="20"/>
          <w:szCs w:val="20"/>
        </w:rPr>
        <w:t>przypadku</w:t>
      </w:r>
      <w:proofErr w:type="spellEnd"/>
      <w:r w:rsidRPr="001A16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160C">
        <w:rPr>
          <w:rFonts w:ascii="Arial" w:hAnsi="Arial" w:cs="Arial"/>
          <w:sz w:val="20"/>
          <w:szCs w:val="20"/>
        </w:rPr>
        <w:t>wystąpienia</w:t>
      </w:r>
      <w:proofErr w:type="spellEnd"/>
      <w:r w:rsidRPr="001A16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160C">
        <w:rPr>
          <w:rFonts w:ascii="Arial" w:hAnsi="Arial" w:cs="Arial"/>
          <w:sz w:val="20"/>
          <w:szCs w:val="20"/>
        </w:rPr>
        <w:t>awarii</w:t>
      </w:r>
      <w:proofErr w:type="spellEnd"/>
      <w:r w:rsidRPr="001A16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160C">
        <w:rPr>
          <w:rFonts w:ascii="Arial" w:hAnsi="Arial" w:cs="Arial"/>
          <w:sz w:val="20"/>
          <w:szCs w:val="20"/>
        </w:rPr>
        <w:t>sprzętu</w:t>
      </w:r>
      <w:proofErr w:type="spellEnd"/>
      <w:r w:rsidRPr="001A16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160C">
        <w:rPr>
          <w:rFonts w:ascii="Arial" w:hAnsi="Arial" w:cs="Arial"/>
          <w:sz w:val="20"/>
          <w:szCs w:val="20"/>
        </w:rPr>
        <w:t>objętego</w:t>
      </w:r>
      <w:proofErr w:type="spellEnd"/>
      <w:r w:rsidRPr="001A16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160C">
        <w:rPr>
          <w:rFonts w:ascii="Arial" w:hAnsi="Arial" w:cs="Arial"/>
          <w:sz w:val="20"/>
          <w:szCs w:val="20"/>
        </w:rPr>
        <w:t>zamówieniem</w:t>
      </w:r>
      <w:proofErr w:type="spellEnd"/>
      <w:r w:rsidRPr="001A160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A160C">
        <w:rPr>
          <w:rFonts w:ascii="Arial" w:hAnsi="Arial" w:cs="Arial"/>
          <w:sz w:val="20"/>
          <w:szCs w:val="20"/>
        </w:rPr>
        <w:t>wszelkie</w:t>
      </w:r>
      <w:proofErr w:type="spellEnd"/>
      <w:r w:rsidRPr="001A16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160C">
        <w:rPr>
          <w:rFonts w:ascii="Arial" w:hAnsi="Arial" w:cs="Arial"/>
          <w:sz w:val="20"/>
          <w:szCs w:val="20"/>
        </w:rPr>
        <w:t>uszkodzone</w:t>
      </w:r>
      <w:proofErr w:type="spellEnd"/>
      <w:r w:rsidRPr="001A16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160C">
        <w:rPr>
          <w:rFonts w:ascii="Arial" w:hAnsi="Arial" w:cs="Arial"/>
          <w:sz w:val="20"/>
          <w:szCs w:val="20"/>
        </w:rPr>
        <w:t>dyski</w:t>
      </w:r>
      <w:proofErr w:type="spellEnd"/>
      <w:r w:rsidRPr="001A16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160C">
        <w:rPr>
          <w:rFonts w:ascii="Arial" w:hAnsi="Arial" w:cs="Arial"/>
          <w:sz w:val="20"/>
          <w:szCs w:val="20"/>
        </w:rPr>
        <w:t>twarde</w:t>
      </w:r>
      <w:proofErr w:type="spellEnd"/>
      <w:r w:rsidRPr="001A16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160C">
        <w:rPr>
          <w:rFonts w:ascii="Arial" w:hAnsi="Arial" w:cs="Arial"/>
          <w:sz w:val="20"/>
          <w:szCs w:val="20"/>
        </w:rPr>
        <w:t>lub</w:t>
      </w:r>
      <w:proofErr w:type="spellEnd"/>
      <w:r w:rsidRPr="001A16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160C">
        <w:rPr>
          <w:rFonts w:ascii="Arial" w:hAnsi="Arial" w:cs="Arial"/>
          <w:sz w:val="20"/>
          <w:szCs w:val="20"/>
        </w:rPr>
        <w:t>inne</w:t>
      </w:r>
      <w:proofErr w:type="spellEnd"/>
      <w:r w:rsidRPr="001A16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160C">
        <w:rPr>
          <w:rFonts w:ascii="Arial" w:hAnsi="Arial" w:cs="Arial"/>
          <w:sz w:val="20"/>
          <w:szCs w:val="20"/>
        </w:rPr>
        <w:t>nośniki</w:t>
      </w:r>
      <w:proofErr w:type="spellEnd"/>
      <w:r w:rsidRPr="001A16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160C">
        <w:rPr>
          <w:rFonts w:ascii="Arial" w:hAnsi="Arial" w:cs="Arial"/>
          <w:sz w:val="20"/>
          <w:szCs w:val="20"/>
        </w:rPr>
        <w:t>danych</w:t>
      </w:r>
      <w:proofErr w:type="spellEnd"/>
      <w:r w:rsidRPr="001A16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160C">
        <w:rPr>
          <w:rFonts w:ascii="Arial" w:hAnsi="Arial" w:cs="Arial"/>
          <w:sz w:val="20"/>
          <w:szCs w:val="20"/>
        </w:rPr>
        <w:t>zostaną</w:t>
      </w:r>
      <w:proofErr w:type="spellEnd"/>
      <w:r w:rsidRPr="001A16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160C">
        <w:rPr>
          <w:rFonts w:ascii="Arial" w:hAnsi="Arial" w:cs="Arial"/>
          <w:sz w:val="20"/>
          <w:szCs w:val="20"/>
        </w:rPr>
        <w:t>trwale</w:t>
      </w:r>
      <w:proofErr w:type="spellEnd"/>
      <w:r w:rsidRPr="001A16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160C">
        <w:rPr>
          <w:rFonts w:ascii="Arial" w:hAnsi="Arial" w:cs="Arial"/>
          <w:sz w:val="20"/>
          <w:szCs w:val="20"/>
        </w:rPr>
        <w:t>pozostawione</w:t>
      </w:r>
      <w:proofErr w:type="spellEnd"/>
      <w:r w:rsidRPr="001A160C">
        <w:rPr>
          <w:rFonts w:ascii="Arial" w:hAnsi="Arial" w:cs="Arial"/>
          <w:sz w:val="20"/>
          <w:szCs w:val="20"/>
        </w:rPr>
        <w:t xml:space="preserve"> </w:t>
      </w:r>
      <w:r w:rsidR="00E772B2" w:rsidRPr="001A160C">
        <w:rPr>
          <w:rFonts w:ascii="Arial" w:hAnsi="Arial" w:cs="Arial"/>
          <w:sz w:val="20"/>
          <w:szCs w:val="20"/>
        </w:rPr>
        <w:br/>
      </w:r>
      <w:r w:rsidRPr="001A160C">
        <w:rPr>
          <w:rFonts w:ascii="Arial" w:hAnsi="Arial" w:cs="Arial"/>
          <w:sz w:val="20"/>
          <w:szCs w:val="20"/>
        </w:rPr>
        <w:t xml:space="preserve">u </w:t>
      </w:r>
      <w:proofErr w:type="spellStart"/>
      <w:r w:rsidRPr="001A160C">
        <w:rPr>
          <w:rFonts w:ascii="Arial" w:hAnsi="Arial" w:cs="Arial"/>
          <w:sz w:val="20"/>
          <w:szCs w:val="20"/>
        </w:rPr>
        <w:t>Zamawiającego</w:t>
      </w:r>
      <w:proofErr w:type="spellEnd"/>
      <w:r w:rsidRPr="001A160C">
        <w:rPr>
          <w:rFonts w:ascii="Arial" w:hAnsi="Arial" w:cs="Arial"/>
          <w:sz w:val="20"/>
          <w:szCs w:val="20"/>
        </w:rPr>
        <w:t>.</w:t>
      </w:r>
    </w:p>
    <w:p w14:paraId="04244A67" w14:textId="77777777" w:rsidR="00E772B2" w:rsidRPr="001A160C" w:rsidRDefault="004E7119" w:rsidP="00E772B2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 w:rsidRPr="001A160C">
        <w:rPr>
          <w:rFonts w:ascii="Arial" w:hAnsi="Arial" w:cs="Arial"/>
          <w:sz w:val="20"/>
          <w:szCs w:val="20"/>
        </w:rPr>
        <w:t>Uszkodzone</w:t>
      </w:r>
      <w:proofErr w:type="spellEnd"/>
      <w:r w:rsidRPr="001A16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160C">
        <w:rPr>
          <w:rFonts w:ascii="Arial" w:hAnsi="Arial" w:cs="Arial"/>
          <w:sz w:val="20"/>
          <w:szCs w:val="20"/>
        </w:rPr>
        <w:t>nośniki</w:t>
      </w:r>
      <w:proofErr w:type="spellEnd"/>
      <w:r w:rsidRPr="001A16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160C">
        <w:rPr>
          <w:rFonts w:ascii="Arial" w:hAnsi="Arial" w:cs="Arial"/>
          <w:sz w:val="20"/>
          <w:szCs w:val="20"/>
        </w:rPr>
        <w:t>danych</w:t>
      </w:r>
      <w:proofErr w:type="spellEnd"/>
      <w:r w:rsidRPr="001A16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160C">
        <w:rPr>
          <w:rFonts w:ascii="Arial" w:hAnsi="Arial" w:cs="Arial"/>
          <w:sz w:val="20"/>
          <w:szCs w:val="20"/>
        </w:rPr>
        <w:t>nie</w:t>
      </w:r>
      <w:proofErr w:type="spellEnd"/>
      <w:r w:rsidRPr="001A160C">
        <w:rPr>
          <w:rFonts w:ascii="Arial" w:hAnsi="Arial" w:cs="Arial"/>
          <w:sz w:val="20"/>
          <w:szCs w:val="20"/>
        </w:rPr>
        <w:t xml:space="preserve"> będą odbierane ani zabierane przez serwis, producenta ani podmioty </w:t>
      </w:r>
      <w:proofErr w:type="spellStart"/>
      <w:r w:rsidRPr="001A160C">
        <w:rPr>
          <w:rFonts w:ascii="Arial" w:hAnsi="Arial" w:cs="Arial"/>
          <w:sz w:val="20"/>
          <w:szCs w:val="20"/>
        </w:rPr>
        <w:t>trzecie</w:t>
      </w:r>
      <w:proofErr w:type="spellEnd"/>
      <w:r w:rsidRPr="001A160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A160C">
        <w:rPr>
          <w:rFonts w:ascii="Arial" w:hAnsi="Arial" w:cs="Arial"/>
          <w:sz w:val="20"/>
          <w:szCs w:val="20"/>
        </w:rPr>
        <w:t>niezależnie</w:t>
      </w:r>
      <w:proofErr w:type="spellEnd"/>
      <w:r w:rsidRPr="001A160C">
        <w:rPr>
          <w:rFonts w:ascii="Arial" w:hAnsi="Arial" w:cs="Arial"/>
          <w:sz w:val="20"/>
          <w:szCs w:val="20"/>
        </w:rPr>
        <w:t xml:space="preserve"> od </w:t>
      </w:r>
      <w:proofErr w:type="spellStart"/>
      <w:r w:rsidRPr="001A160C">
        <w:rPr>
          <w:rFonts w:ascii="Arial" w:hAnsi="Arial" w:cs="Arial"/>
          <w:sz w:val="20"/>
          <w:szCs w:val="20"/>
        </w:rPr>
        <w:t>trybu</w:t>
      </w:r>
      <w:proofErr w:type="spellEnd"/>
      <w:r w:rsidRPr="001A16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160C">
        <w:rPr>
          <w:rFonts w:ascii="Arial" w:hAnsi="Arial" w:cs="Arial"/>
          <w:sz w:val="20"/>
          <w:szCs w:val="20"/>
        </w:rPr>
        <w:t>realizacji</w:t>
      </w:r>
      <w:proofErr w:type="spellEnd"/>
      <w:r w:rsidRPr="001A16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160C">
        <w:rPr>
          <w:rFonts w:ascii="Arial" w:hAnsi="Arial" w:cs="Arial"/>
          <w:sz w:val="20"/>
          <w:szCs w:val="20"/>
        </w:rPr>
        <w:t>naprawy</w:t>
      </w:r>
      <w:proofErr w:type="spellEnd"/>
      <w:r w:rsidRPr="001A160C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1A160C">
        <w:rPr>
          <w:rFonts w:ascii="Arial" w:hAnsi="Arial" w:cs="Arial"/>
          <w:sz w:val="20"/>
          <w:szCs w:val="20"/>
        </w:rPr>
        <w:t>serwis</w:t>
      </w:r>
      <w:proofErr w:type="spellEnd"/>
      <w:r w:rsidRPr="001A16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160C">
        <w:rPr>
          <w:rFonts w:ascii="Arial" w:hAnsi="Arial" w:cs="Arial"/>
          <w:sz w:val="20"/>
          <w:szCs w:val="20"/>
        </w:rPr>
        <w:t>na</w:t>
      </w:r>
      <w:proofErr w:type="spellEnd"/>
      <w:r w:rsidRPr="001A16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160C">
        <w:rPr>
          <w:rFonts w:ascii="Arial" w:hAnsi="Arial" w:cs="Arial"/>
          <w:sz w:val="20"/>
          <w:szCs w:val="20"/>
        </w:rPr>
        <w:t>miejscu</w:t>
      </w:r>
      <w:proofErr w:type="spellEnd"/>
      <w:r w:rsidRPr="001A160C">
        <w:rPr>
          <w:rFonts w:ascii="Arial" w:hAnsi="Arial" w:cs="Arial"/>
          <w:sz w:val="20"/>
          <w:szCs w:val="20"/>
        </w:rPr>
        <w:t xml:space="preserve">, door-to-door, </w:t>
      </w:r>
      <w:proofErr w:type="spellStart"/>
      <w:r w:rsidRPr="001A160C">
        <w:rPr>
          <w:rFonts w:ascii="Arial" w:hAnsi="Arial" w:cs="Arial"/>
          <w:sz w:val="20"/>
          <w:szCs w:val="20"/>
        </w:rPr>
        <w:t>serwis</w:t>
      </w:r>
      <w:proofErr w:type="spellEnd"/>
      <w:r w:rsidRPr="001A16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160C">
        <w:rPr>
          <w:rFonts w:ascii="Arial" w:hAnsi="Arial" w:cs="Arial"/>
          <w:sz w:val="20"/>
          <w:szCs w:val="20"/>
        </w:rPr>
        <w:t>centralny</w:t>
      </w:r>
      <w:proofErr w:type="spellEnd"/>
      <w:r w:rsidRPr="001A160C">
        <w:rPr>
          <w:rFonts w:ascii="Arial" w:hAnsi="Arial" w:cs="Arial"/>
          <w:sz w:val="20"/>
          <w:szCs w:val="20"/>
        </w:rPr>
        <w:t>).</w:t>
      </w:r>
    </w:p>
    <w:p w14:paraId="7AF71B17" w14:textId="28F2C405" w:rsidR="00E772B2" w:rsidRPr="001A160C" w:rsidRDefault="004E7119" w:rsidP="00E772B2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 w:rsidRPr="001A160C">
        <w:rPr>
          <w:rFonts w:ascii="Arial" w:hAnsi="Arial" w:cs="Arial"/>
          <w:sz w:val="20"/>
          <w:szCs w:val="20"/>
        </w:rPr>
        <w:t>Ewentualna</w:t>
      </w:r>
      <w:proofErr w:type="spellEnd"/>
      <w:r w:rsidRPr="001A16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160C">
        <w:rPr>
          <w:rFonts w:ascii="Arial" w:hAnsi="Arial" w:cs="Arial"/>
          <w:sz w:val="20"/>
          <w:szCs w:val="20"/>
        </w:rPr>
        <w:t>wymiana</w:t>
      </w:r>
      <w:proofErr w:type="spellEnd"/>
      <w:r w:rsidRPr="001A16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160C">
        <w:rPr>
          <w:rFonts w:ascii="Arial" w:hAnsi="Arial" w:cs="Arial"/>
          <w:sz w:val="20"/>
          <w:szCs w:val="20"/>
        </w:rPr>
        <w:t>dysku</w:t>
      </w:r>
      <w:proofErr w:type="spellEnd"/>
      <w:r w:rsidRPr="001A16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160C">
        <w:rPr>
          <w:rFonts w:ascii="Arial" w:hAnsi="Arial" w:cs="Arial"/>
          <w:sz w:val="20"/>
          <w:szCs w:val="20"/>
        </w:rPr>
        <w:t>lub</w:t>
      </w:r>
      <w:proofErr w:type="spellEnd"/>
      <w:r w:rsidRPr="001A16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160C">
        <w:rPr>
          <w:rFonts w:ascii="Arial" w:hAnsi="Arial" w:cs="Arial"/>
          <w:sz w:val="20"/>
          <w:szCs w:val="20"/>
        </w:rPr>
        <w:t>nośnika</w:t>
      </w:r>
      <w:proofErr w:type="spellEnd"/>
      <w:r w:rsidRPr="001A16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160C">
        <w:rPr>
          <w:rFonts w:ascii="Arial" w:hAnsi="Arial" w:cs="Arial"/>
          <w:sz w:val="20"/>
          <w:szCs w:val="20"/>
        </w:rPr>
        <w:t>danyc</w:t>
      </w:r>
      <w:r w:rsidR="001A160C" w:rsidRPr="001A160C">
        <w:rPr>
          <w:rFonts w:ascii="Arial" w:hAnsi="Arial" w:cs="Arial"/>
          <w:sz w:val="20"/>
          <w:szCs w:val="20"/>
        </w:rPr>
        <w:t>h</w:t>
      </w:r>
      <w:proofErr w:type="spellEnd"/>
      <w:r w:rsidR="001A160C" w:rsidRPr="001A160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A160C" w:rsidRPr="001A160C">
        <w:rPr>
          <w:rFonts w:ascii="Arial" w:hAnsi="Arial" w:cs="Arial"/>
          <w:sz w:val="20"/>
          <w:szCs w:val="20"/>
        </w:rPr>
        <w:t>zostanie</w:t>
      </w:r>
      <w:proofErr w:type="spellEnd"/>
      <w:r w:rsidR="001A160C" w:rsidRPr="001A160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A160C" w:rsidRPr="001A160C">
        <w:rPr>
          <w:rFonts w:ascii="Arial" w:hAnsi="Arial" w:cs="Arial"/>
          <w:sz w:val="20"/>
          <w:szCs w:val="20"/>
        </w:rPr>
        <w:t>zrealizowana</w:t>
      </w:r>
      <w:proofErr w:type="spellEnd"/>
      <w:r w:rsidRPr="001A160C">
        <w:rPr>
          <w:rFonts w:ascii="Arial" w:hAnsi="Arial" w:cs="Arial"/>
          <w:sz w:val="20"/>
          <w:szCs w:val="20"/>
        </w:rPr>
        <w:t xml:space="preserve"> bez </w:t>
      </w:r>
      <w:proofErr w:type="spellStart"/>
      <w:r w:rsidRPr="001A160C">
        <w:rPr>
          <w:rFonts w:ascii="Arial" w:hAnsi="Arial" w:cs="Arial"/>
          <w:sz w:val="20"/>
          <w:szCs w:val="20"/>
        </w:rPr>
        <w:t>żądania</w:t>
      </w:r>
      <w:proofErr w:type="spellEnd"/>
      <w:r w:rsidRPr="001A16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160C">
        <w:rPr>
          <w:rFonts w:ascii="Arial" w:hAnsi="Arial" w:cs="Arial"/>
          <w:sz w:val="20"/>
          <w:szCs w:val="20"/>
        </w:rPr>
        <w:t>zwrotu</w:t>
      </w:r>
      <w:proofErr w:type="spellEnd"/>
      <w:r w:rsidRPr="001A16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160C">
        <w:rPr>
          <w:rFonts w:ascii="Arial" w:hAnsi="Arial" w:cs="Arial"/>
          <w:sz w:val="20"/>
          <w:szCs w:val="20"/>
        </w:rPr>
        <w:t>uszkodzonego</w:t>
      </w:r>
      <w:proofErr w:type="spellEnd"/>
      <w:r w:rsidRPr="001A16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160C">
        <w:rPr>
          <w:rFonts w:ascii="Arial" w:hAnsi="Arial" w:cs="Arial"/>
          <w:sz w:val="20"/>
          <w:szCs w:val="20"/>
        </w:rPr>
        <w:t>nośnika</w:t>
      </w:r>
      <w:proofErr w:type="spellEnd"/>
      <w:r w:rsidRPr="001A160C">
        <w:rPr>
          <w:rFonts w:ascii="Arial" w:hAnsi="Arial" w:cs="Arial"/>
          <w:sz w:val="20"/>
          <w:szCs w:val="20"/>
        </w:rPr>
        <w:t>.</w:t>
      </w:r>
    </w:p>
    <w:p w14:paraId="2236DF06" w14:textId="171425B4" w:rsidR="007E2419" w:rsidRPr="001A160C" w:rsidRDefault="004E7119" w:rsidP="00E772B2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 w:rsidRPr="001A160C">
        <w:rPr>
          <w:rFonts w:ascii="Arial" w:hAnsi="Arial" w:cs="Arial"/>
          <w:sz w:val="20"/>
          <w:szCs w:val="20"/>
        </w:rPr>
        <w:t>Oświadczenie</w:t>
      </w:r>
      <w:proofErr w:type="spellEnd"/>
      <w:r w:rsidRPr="001A160C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1A160C">
        <w:rPr>
          <w:rFonts w:ascii="Arial" w:hAnsi="Arial" w:cs="Arial"/>
          <w:sz w:val="20"/>
          <w:szCs w:val="20"/>
        </w:rPr>
        <w:t>stanowi</w:t>
      </w:r>
      <w:proofErr w:type="spellEnd"/>
      <w:r w:rsidRPr="001A16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160C">
        <w:rPr>
          <w:rFonts w:ascii="Arial" w:hAnsi="Arial" w:cs="Arial"/>
          <w:sz w:val="20"/>
          <w:szCs w:val="20"/>
        </w:rPr>
        <w:t>integralną</w:t>
      </w:r>
      <w:proofErr w:type="spellEnd"/>
      <w:r w:rsidRPr="001A16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160C">
        <w:rPr>
          <w:rFonts w:ascii="Arial" w:hAnsi="Arial" w:cs="Arial"/>
          <w:sz w:val="20"/>
          <w:szCs w:val="20"/>
        </w:rPr>
        <w:t>część</w:t>
      </w:r>
      <w:proofErr w:type="spellEnd"/>
      <w:r w:rsidRPr="001A160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A160C">
        <w:rPr>
          <w:rFonts w:ascii="Arial" w:hAnsi="Arial" w:cs="Arial"/>
          <w:sz w:val="20"/>
          <w:szCs w:val="20"/>
        </w:rPr>
        <w:t>oferty</w:t>
      </w:r>
      <w:proofErr w:type="spellEnd"/>
      <w:r w:rsidRPr="001A160C">
        <w:rPr>
          <w:rFonts w:ascii="Arial" w:hAnsi="Arial" w:cs="Arial"/>
          <w:sz w:val="20"/>
          <w:szCs w:val="20"/>
        </w:rPr>
        <w:t xml:space="preserve"> i </w:t>
      </w:r>
      <w:proofErr w:type="spellStart"/>
      <w:r w:rsidRPr="001A160C">
        <w:rPr>
          <w:rFonts w:ascii="Arial" w:hAnsi="Arial" w:cs="Arial"/>
          <w:sz w:val="20"/>
          <w:szCs w:val="20"/>
        </w:rPr>
        <w:t>potwierdza</w:t>
      </w:r>
      <w:proofErr w:type="spellEnd"/>
      <w:r w:rsidRPr="001A160C">
        <w:rPr>
          <w:rFonts w:ascii="Arial" w:hAnsi="Arial" w:cs="Arial"/>
          <w:sz w:val="20"/>
          <w:szCs w:val="20"/>
        </w:rPr>
        <w:t xml:space="preserve"> zgodność oferowanego świadczenia z wymaganiami Zamawiającego.</w:t>
      </w:r>
    </w:p>
    <w:p w14:paraId="2E16A161" w14:textId="77777777" w:rsidR="007E2419" w:rsidRPr="001A160C" w:rsidRDefault="007E2419" w:rsidP="00E772B2">
      <w:pPr>
        <w:spacing w:after="0"/>
        <w:rPr>
          <w:rFonts w:ascii="Arial" w:hAnsi="Arial" w:cs="Arial"/>
        </w:rPr>
      </w:pPr>
    </w:p>
    <w:p w14:paraId="015C984E" w14:textId="77777777" w:rsidR="00E772B2" w:rsidRPr="001A160C" w:rsidRDefault="00E772B2" w:rsidP="00E772B2">
      <w:pPr>
        <w:spacing w:after="0"/>
        <w:rPr>
          <w:rFonts w:ascii="Arial" w:hAnsi="Arial" w:cs="Arial"/>
        </w:rPr>
      </w:pPr>
    </w:p>
    <w:p w14:paraId="0456B9CE" w14:textId="77777777" w:rsidR="001A160C" w:rsidRDefault="001A160C" w:rsidP="00E772B2">
      <w:pPr>
        <w:spacing w:after="0"/>
        <w:rPr>
          <w:rFonts w:ascii="Arial" w:hAnsi="Arial" w:cs="Arial"/>
        </w:rPr>
      </w:pPr>
    </w:p>
    <w:p w14:paraId="4B87033D" w14:textId="77777777" w:rsidR="001A160C" w:rsidRDefault="001A160C" w:rsidP="00E772B2">
      <w:pPr>
        <w:spacing w:after="0"/>
        <w:rPr>
          <w:rFonts w:ascii="Arial" w:hAnsi="Arial" w:cs="Arial"/>
        </w:rPr>
      </w:pPr>
    </w:p>
    <w:p w14:paraId="15942569" w14:textId="77777777" w:rsidR="001A160C" w:rsidRPr="001A160C" w:rsidRDefault="001A160C" w:rsidP="00E772B2">
      <w:pPr>
        <w:spacing w:after="0"/>
        <w:rPr>
          <w:rFonts w:ascii="Arial" w:hAnsi="Arial" w:cs="Arial"/>
        </w:rPr>
      </w:pPr>
    </w:p>
    <w:p w14:paraId="243480FF" w14:textId="77777777" w:rsidR="00E772B2" w:rsidRPr="001A160C" w:rsidRDefault="00E772B2" w:rsidP="00E772B2">
      <w:pPr>
        <w:spacing w:after="0"/>
        <w:rPr>
          <w:rFonts w:ascii="Arial" w:hAnsi="Arial" w:cs="Arial"/>
        </w:rPr>
      </w:pPr>
    </w:p>
    <w:p w14:paraId="3F7F989B" w14:textId="77777777" w:rsidR="00E772B2" w:rsidRPr="001A160C" w:rsidRDefault="00E772B2" w:rsidP="00E772B2">
      <w:pPr>
        <w:spacing w:after="0"/>
        <w:rPr>
          <w:rFonts w:ascii="Arial" w:hAnsi="Arial" w:cs="Arial"/>
        </w:rPr>
      </w:pPr>
    </w:p>
    <w:p w14:paraId="3539C28E" w14:textId="0D458803" w:rsidR="007E2419" w:rsidRPr="001A160C" w:rsidRDefault="004E7119" w:rsidP="00E772B2">
      <w:pPr>
        <w:spacing w:after="0"/>
        <w:ind w:left="4320"/>
        <w:jc w:val="center"/>
        <w:rPr>
          <w:rFonts w:ascii="Arial" w:hAnsi="Arial" w:cs="Arial"/>
        </w:rPr>
      </w:pPr>
      <w:r w:rsidRPr="001A160C">
        <w:rPr>
          <w:rFonts w:ascii="Arial" w:hAnsi="Arial" w:cs="Arial"/>
        </w:rPr>
        <w:t>............................................................</w:t>
      </w:r>
    </w:p>
    <w:p w14:paraId="03E9A3E5" w14:textId="77777777" w:rsidR="007E2419" w:rsidRPr="001A160C" w:rsidRDefault="004E7119" w:rsidP="00E772B2">
      <w:pPr>
        <w:spacing w:after="0"/>
        <w:ind w:left="4320"/>
        <w:jc w:val="center"/>
        <w:rPr>
          <w:rFonts w:ascii="Arial" w:hAnsi="Arial" w:cs="Arial"/>
          <w:sz w:val="16"/>
          <w:szCs w:val="16"/>
        </w:rPr>
      </w:pPr>
      <w:r w:rsidRPr="001A160C">
        <w:rPr>
          <w:rFonts w:ascii="Arial" w:hAnsi="Arial" w:cs="Arial"/>
          <w:sz w:val="16"/>
          <w:szCs w:val="16"/>
        </w:rPr>
        <w:t>podpis i pieczęć osoby uprawnionej</w:t>
      </w:r>
    </w:p>
    <w:p w14:paraId="354147A8" w14:textId="77777777" w:rsidR="007E2419" w:rsidRPr="001A160C" w:rsidRDefault="004E7119" w:rsidP="00E772B2">
      <w:pPr>
        <w:spacing w:after="0"/>
        <w:ind w:left="4320"/>
        <w:jc w:val="center"/>
        <w:rPr>
          <w:rFonts w:ascii="Arial" w:hAnsi="Arial" w:cs="Arial"/>
          <w:sz w:val="16"/>
          <w:szCs w:val="16"/>
        </w:rPr>
      </w:pPr>
      <w:r w:rsidRPr="001A160C">
        <w:rPr>
          <w:rFonts w:ascii="Arial" w:hAnsi="Arial" w:cs="Arial"/>
          <w:sz w:val="16"/>
          <w:szCs w:val="16"/>
        </w:rPr>
        <w:t>miejsce, data</w:t>
      </w:r>
    </w:p>
    <w:p w14:paraId="2466CC1A" w14:textId="77777777" w:rsidR="007E2419" w:rsidRPr="001A160C" w:rsidRDefault="007E2419" w:rsidP="00E772B2">
      <w:pPr>
        <w:spacing w:after="0"/>
        <w:rPr>
          <w:rFonts w:ascii="Arial" w:hAnsi="Arial" w:cs="Arial"/>
        </w:rPr>
      </w:pPr>
    </w:p>
    <w:sectPr w:rsidR="007E2419" w:rsidRPr="001A160C" w:rsidSect="00034616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0BA4FE" w14:textId="77777777" w:rsidR="004451A7" w:rsidRDefault="004451A7" w:rsidP="00E772B2">
      <w:pPr>
        <w:spacing w:after="0" w:line="240" w:lineRule="auto"/>
      </w:pPr>
      <w:r>
        <w:separator/>
      </w:r>
    </w:p>
  </w:endnote>
  <w:endnote w:type="continuationSeparator" w:id="0">
    <w:p w14:paraId="01471066" w14:textId="77777777" w:rsidR="004451A7" w:rsidRDefault="004451A7" w:rsidP="00E77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20088B" w14:textId="77777777" w:rsidR="004451A7" w:rsidRDefault="004451A7" w:rsidP="00E772B2">
      <w:pPr>
        <w:spacing w:after="0" w:line="240" w:lineRule="auto"/>
      </w:pPr>
      <w:r>
        <w:separator/>
      </w:r>
    </w:p>
  </w:footnote>
  <w:footnote w:type="continuationSeparator" w:id="0">
    <w:p w14:paraId="34DF16ED" w14:textId="77777777" w:rsidR="004451A7" w:rsidRDefault="004451A7" w:rsidP="00E772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BF5C1" w14:textId="69A2D158" w:rsidR="00E772B2" w:rsidRPr="001A160C" w:rsidRDefault="001A160C" w:rsidP="001A160C">
    <w:pPr>
      <w:pStyle w:val="Nagwek"/>
      <w:ind w:firstLine="720"/>
      <w:jc w:val="right"/>
      <w:rPr>
        <w:rFonts w:ascii="Arial" w:hAnsi="Arial" w:cs="Arial"/>
        <w:sz w:val="20"/>
        <w:szCs w:val="20"/>
      </w:rPr>
    </w:pPr>
    <w:r w:rsidRPr="001A160C">
      <w:rPr>
        <w:rFonts w:ascii="Arial" w:hAnsi="Arial" w:cs="Arial"/>
        <w:noProof/>
        <w:sz w:val="20"/>
        <w:szCs w:val="20"/>
        <w:lang w:val="pl-PL" w:eastAsia="pl-PL"/>
      </w:rPr>
      <w:drawing>
        <wp:anchor distT="0" distB="0" distL="114300" distR="114300" simplePos="0" relativeHeight="251661312" behindDoc="0" locked="0" layoutInCell="1" allowOverlap="0" wp14:anchorId="205340A6" wp14:editId="28EFE274">
          <wp:simplePos x="0" y="0"/>
          <wp:positionH relativeFrom="page">
            <wp:posOffset>1209675</wp:posOffset>
          </wp:positionH>
          <wp:positionV relativeFrom="page">
            <wp:posOffset>238125</wp:posOffset>
          </wp:positionV>
          <wp:extent cx="5763768" cy="600456"/>
          <wp:effectExtent l="0" t="0" r="0" b="0"/>
          <wp:wrapSquare wrapText="bothSides"/>
          <wp:docPr id="1" name="Picture 344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43" name="Picture 344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3768" cy="600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proofErr w:type="spellStart"/>
    <w:r w:rsidRPr="001A160C">
      <w:rPr>
        <w:rFonts w:ascii="Arial" w:hAnsi="Arial" w:cs="Arial"/>
        <w:sz w:val="20"/>
        <w:szCs w:val="20"/>
      </w:rPr>
      <w:t>Załącznik</w:t>
    </w:r>
    <w:proofErr w:type="spellEnd"/>
    <w:r w:rsidRPr="001A160C">
      <w:rPr>
        <w:rFonts w:ascii="Arial" w:hAnsi="Arial" w:cs="Arial"/>
        <w:sz w:val="20"/>
        <w:szCs w:val="20"/>
      </w:rPr>
      <w:t xml:space="preserve"> nr 2</w:t>
    </w:r>
    <w:r w:rsidR="00990E73">
      <w:rPr>
        <w:rFonts w:ascii="Arial" w:hAnsi="Arial" w:cs="Arial"/>
        <w:sz w:val="20"/>
        <w:szCs w:val="20"/>
      </w:rPr>
      <w:t xml:space="preserve"> do </w:t>
    </w:r>
    <w:proofErr w:type="spellStart"/>
    <w:r w:rsidR="00990E73">
      <w:rPr>
        <w:rFonts w:ascii="Arial" w:hAnsi="Arial" w:cs="Arial"/>
        <w:sz w:val="20"/>
        <w:szCs w:val="20"/>
      </w:rPr>
      <w:t>umowy</w:t>
    </w:r>
    <w:proofErr w:type="spellEnd"/>
    <w:r w:rsidR="00990E73">
      <w:rPr>
        <w:rFonts w:ascii="Arial" w:hAnsi="Arial" w:cs="Arial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33B56AC"/>
    <w:multiLevelType w:val="hybridMultilevel"/>
    <w:tmpl w:val="7346B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2584662">
    <w:abstractNumId w:val="8"/>
  </w:num>
  <w:num w:numId="2" w16cid:durableId="813529101">
    <w:abstractNumId w:val="6"/>
  </w:num>
  <w:num w:numId="3" w16cid:durableId="206645862">
    <w:abstractNumId w:val="5"/>
  </w:num>
  <w:num w:numId="4" w16cid:durableId="1678531493">
    <w:abstractNumId w:val="4"/>
  </w:num>
  <w:num w:numId="5" w16cid:durableId="237832998">
    <w:abstractNumId w:val="7"/>
  </w:num>
  <w:num w:numId="6" w16cid:durableId="1030910768">
    <w:abstractNumId w:val="3"/>
  </w:num>
  <w:num w:numId="7" w16cid:durableId="2011371531">
    <w:abstractNumId w:val="2"/>
  </w:num>
  <w:num w:numId="8" w16cid:durableId="1501850324">
    <w:abstractNumId w:val="1"/>
  </w:num>
  <w:num w:numId="9" w16cid:durableId="51734785">
    <w:abstractNumId w:val="0"/>
  </w:num>
  <w:num w:numId="10" w16cid:durableId="122395176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A160C"/>
    <w:rsid w:val="00205B6F"/>
    <w:rsid w:val="0029639D"/>
    <w:rsid w:val="00322638"/>
    <w:rsid w:val="00326F90"/>
    <w:rsid w:val="004451A7"/>
    <w:rsid w:val="004E7119"/>
    <w:rsid w:val="00743388"/>
    <w:rsid w:val="007E2419"/>
    <w:rsid w:val="00990E73"/>
    <w:rsid w:val="00AA1D8D"/>
    <w:rsid w:val="00B47730"/>
    <w:rsid w:val="00CB0664"/>
    <w:rsid w:val="00CF1D58"/>
    <w:rsid w:val="00D4556F"/>
    <w:rsid w:val="00E772B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BB59758"/>
  <w14:defaultImageDpi w14:val="300"/>
  <w15:docId w15:val="{9CA35C7C-0253-497F-BEED-B13E48B5C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95AA5AF-70E5-4F9F-B486-DDF82A91A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 Porada - BI UM Przemysl</dc:creator>
  <cp:keywords/>
  <dc:description>generated by python-docx</dc:description>
  <cp:lastModifiedBy>a.waszczak@ad.przemysl.eu</cp:lastModifiedBy>
  <cp:revision>4</cp:revision>
  <dcterms:created xsi:type="dcterms:W3CDTF">2025-11-20T13:12:00Z</dcterms:created>
  <dcterms:modified xsi:type="dcterms:W3CDTF">2025-12-02T10:08:00Z</dcterms:modified>
  <cp:category/>
</cp:coreProperties>
</file>